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672DD" w14:textId="6F2D4371" w:rsidR="004D666D" w:rsidRPr="004D666D" w:rsidRDefault="004D666D" w:rsidP="004D666D">
      <w:pPr>
        <w:widowControl w:val="0"/>
        <w:autoSpaceDE w:val="0"/>
        <w:autoSpaceDN w:val="0"/>
        <w:spacing w:before="67" w:after="0" w:line="240" w:lineRule="auto"/>
        <w:ind w:left="393" w:right="234"/>
        <w:rPr>
          <w:rFonts w:ascii="Arial" w:eastAsia="Arial" w:hAnsi="Arial" w:cs="Arial"/>
          <w:bCs/>
          <w:szCs w:val="34"/>
        </w:rPr>
      </w:pPr>
      <w:r w:rsidRPr="004D666D">
        <w:rPr>
          <w:rFonts w:ascii="Arial" w:eastAsia="Arial" w:hAnsi="Arial" w:cs="Arial"/>
          <w:bCs/>
          <w:szCs w:val="34"/>
        </w:rPr>
        <w:t xml:space="preserve">      </w:t>
      </w:r>
      <w:bookmarkStart w:id="0" w:name="_Hlk218774451"/>
      <w:r w:rsidR="004676E2" w:rsidRPr="000E2208">
        <w:rPr>
          <w:b/>
          <w:bCs/>
          <w:noProof/>
        </w:rPr>
        <w:drawing>
          <wp:inline distT="0" distB="0" distL="0" distR="0" wp14:anchorId="368138EB" wp14:editId="16715462">
            <wp:extent cx="5760720" cy="742704"/>
            <wp:effectExtent l="0" t="0" r="0" b="635"/>
            <wp:docPr id="1313087117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2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4D666D">
        <w:rPr>
          <w:rFonts w:ascii="Arial" w:eastAsia="Arial" w:hAnsi="Arial" w:cs="Arial"/>
          <w:bCs/>
          <w:szCs w:val="34"/>
        </w:rPr>
        <w:t xml:space="preserve">                      </w:t>
      </w:r>
      <w:r>
        <w:rPr>
          <w:rFonts w:ascii="Arial" w:eastAsia="Arial" w:hAnsi="Arial" w:cs="Arial"/>
          <w:bCs/>
          <w:szCs w:val="34"/>
        </w:rPr>
        <w:t xml:space="preserve">                             </w:t>
      </w:r>
    </w:p>
    <w:p w14:paraId="06537E1D" w14:textId="77777777" w:rsidR="004D666D" w:rsidRDefault="004D666D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14:paraId="3F22927C" w14:textId="714B46C9" w:rsidR="001B6E59" w:rsidRPr="001B6E59" w:rsidRDefault="001B6E59" w:rsidP="001B6E59">
      <w:pPr>
        <w:spacing w:line="360" w:lineRule="auto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1B6E59">
        <w:rPr>
          <w:rFonts w:ascii="Arial" w:hAnsi="Arial" w:cs="Arial"/>
          <w:b/>
          <w:bCs/>
          <w:i/>
          <w:i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i/>
          <w:iCs/>
          <w:sz w:val="20"/>
          <w:szCs w:val="20"/>
        </w:rPr>
        <w:t>8</w:t>
      </w:r>
      <w:r w:rsidRPr="001B6E59">
        <w:rPr>
          <w:rFonts w:ascii="Arial" w:hAnsi="Arial" w:cs="Arial"/>
          <w:b/>
          <w:bCs/>
          <w:i/>
          <w:iCs/>
          <w:sz w:val="20"/>
          <w:szCs w:val="20"/>
        </w:rPr>
        <w:t xml:space="preserve"> do SWZ – nr postępowania ZP.271.1.202</w:t>
      </w:r>
      <w:r w:rsidR="004676E2">
        <w:rPr>
          <w:rFonts w:ascii="Arial" w:hAnsi="Arial" w:cs="Arial"/>
          <w:b/>
          <w:bCs/>
          <w:i/>
          <w:iCs/>
          <w:sz w:val="20"/>
          <w:szCs w:val="20"/>
        </w:rPr>
        <w:t>6</w:t>
      </w:r>
    </w:p>
    <w:p w14:paraId="4C19D05D" w14:textId="77777777" w:rsidR="004D666D" w:rsidRDefault="004D666D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14:paraId="52B5C8CB" w14:textId="77B9F41F" w:rsidR="005E6844" w:rsidRDefault="005E6844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  <w:r w:rsidRPr="005E6844">
        <w:rPr>
          <w:rFonts w:ascii="Arial" w:hAnsi="Arial" w:cs="Arial"/>
          <w:bCs/>
          <w:i/>
          <w:sz w:val="20"/>
          <w:szCs w:val="20"/>
        </w:rPr>
        <w:t>DOKUMENT SKŁADANY NA WEZWANIE ZAMAWIAJĄCEGO</w:t>
      </w:r>
    </w:p>
    <w:p w14:paraId="180F6CDF" w14:textId="77777777" w:rsidR="001B6E59" w:rsidRDefault="001B6E59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596FB894" w14:textId="43AB274C" w:rsidR="00393676" w:rsidRPr="001623A1" w:rsidRDefault="00393676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>………………………………</w:t>
      </w:r>
    </w:p>
    <w:p w14:paraId="1EB93ECE" w14:textId="77777777" w:rsidR="001B6E59" w:rsidRPr="001623A1" w:rsidRDefault="001B6E59" w:rsidP="001B6E59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>Wykonawca</w:t>
      </w:r>
    </w:p>
    <w:p w14:paraId="045E6299" w14:textId="33F93BF5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7B7DFE91" w14:textId="2B9BF557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191FDD67" w14:textId="77777777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2E08E8E6" w14:textId="77777777" w:rsidR="00393676" w:rsidRPr="001623A1" w:rsidRDefault="00393676" w:rsidP="00A148C1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623A1">
        <w:rPr>
          <w:rFonts w:ascii="Arial" w:hAnsi="Arial" w:cs="Arial"/>
          <w:b/>
          <w:sz w:val="24"/>
          <w:szCs w:val="24"/>
          <w:u w:val="single"/>
        </w:rPr>
        <w:t xml:space="preserve">Wykaz  robót budowlanych </w:t>
      </w:r>
    </w:p>
    <w:p w14:paraId="26DB7EF2" w14:textId="544C228B" w:rsidR="00393676" w:rsidRPr="001623A1" w:rsidRDefault="00393676" w:rsidP="00A148C1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 xml:space="preserve">wykonanych w okresie ostatnich pięciu lat przed upływem terminu składania ofert, </w:t>
      </w:r>
      <w:r w:rsidR="001623A1">
        <w:rPr>
          <w:rFonts w:ascii="Arial" w:hAnsi="Arial" w:cs="Arial"/>
          <w:bCs/>
          <w:sz w:val="20"/>
          <w:szCs w:val="20"/>
        </w:rPr>
        <w:t>a</w:t>
      </w:r>
      <w:r w:rsidRPr="001623A1">
        <w:rPr>
          <w:rFonts w:ascii="Arial" w:hAnsi="Arial" w:cs="Arial"/>
          <w:bCs/>
          <w:sz w:val="20"/>
          <w:szCs w:val="20"/>
        </w:rPr>
        <w:t xml:space="preserve"> jeżeli okres prowadzenia działalności jest krótszy - w tym okresie, </w:t>
      </w:r>
    </w:p>
    <w:p w14:paraId="4DA1D704" w14:textId="77777777" w:rsidR="00393676" w:rsidRPr="001623A1" w:rsidRDefault="00393676" w:rsidP="00A148C1">
      <w:pPr>
        <w:spacing w:after="0" w:line="240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14:paraId="54C28AC5" w14:textId="0F7ACD58" w:rsidR="00393676" w:rsidRPr="00F64649" w:rsidRDefault="00393676" w:rsidP="00F64649">
      <w:pPr>
        <w:pStyle w:val="WW-Tekstpodstawowy2"/>
        <w:jc w:val="both"/>
        <w:rPr>
          <w:rFonts w:ascii="Arial" w:hAnsi="Arial" w:cs="Arial"/>
          <w:b/>
          <w:bCs/>
          <w:sz w:val="20"/>
        </w:rPr>
      </w:pPr>
      <w:r w:rsidRPr="001623A1">
        <w:rPr>
          <w:rFonts w:ascii="Arial" w:hAnsi="Arial" w:cs="Arial"/>
          <w:bCs/>
          <w:sz w:val="20"/>
        </w:rPr>
        <w:t xml:space="preserve">Dotyczy postępowania: </w:t>
      </w:r>
      <w:r w:rsidR="00532742" w:rsidRPr="001623A1">
        <w:rPr>
          <w:rFonts w:ascii="Arial" w:hAnsi="Arial" w:cs="Arial"/>
          <w:bCs/>
          <w:sz w:val="20"/>
        </w:rPr>
        <w:t>„</w:t>
      </w:r>
      <w:r w:rsidR="00F64649" w:rsidRPr="00F64649">
        <w:rPr>
          <w:rFonts w:ascii="Arial" w:hAnsi="Arial" w:cs="Arial"/>
          <w:b/>
          <w:bCs/>
          <w:sz w:val="20"/>
        </w:rPr>
        <w:t>Budowa kanalizacji sanitarnej w miejscowości  Fałków – Studzieniec</w:t>
      </w:r>
      <w:r w:rsidR="00532742" w:rsidRPr="001623A1">
        <w:rPr>
          <w:rFonts w:ascii="Arial" w:hAnsi="Arial" w:cs="Arial"/>
          <w:bCs/>
          <w:sz w:val="20"/>
        </w:rPr>
        <w:t>”</w:t>
      </w:r>
    </w:p>
    <w:p w14:paraId="46528AFF" w14:textId="77777777" w:rsidR="00393676" w:rsidRPr="001623A1" w:rsidRDefault="00393676" w:rsidP="00A148C1">
      <w:pPr>
        <w:spacing w:after="0"/>
        <w:rPr>
          <w:rFonts w:ascii="Arial" w:hAnsi="Arial" w:cs="Arial"/>
          <w:bCs/>
          <w:sz w:val="20"/>
          <w:szCs w:val="20"/>
        </w:rPr>
      </w:pPr>
    </w:p>
    <w:tbl>
      <w:tblPr>
        <w:tblW w:w="9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02"/>
        <w:gridCol w:w="1701"/>
        <w:gridCol w:w="1842"/>
        <w:gridCol w:w="2392"/>
      </w:tblGrid>
      <w:tr w:rsidR="00393676" w:rsidRPr="001623A1" w14:paraId="787A5917" w14:textId="77777777" w:rsidTr="00393676">
        <w:trPr>
          <w:trHeight w:val="1015"/>
        </w:trPr>
        <w:tc>
          <w:tcPr>
            <w:tcW w:w="496" w:type="dxa"/>
            <w:vAlign w:val="center"/>
          </w:tcPr>
          <w:p w14:paraId="67AB33E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3402" w:type="dxa"/>
            <w:vAlign w:val="center"/>
          </w:tcPr>
          <w:p w14:paraId="2DF2E189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Rodzaj i zakres robót wykonanych przez Wykonawcę</w:t>
            </w:r>
          </w:p>
        </w:tc>
        <w:tc>
          <w:tcPr>
            <w:tcW w:w="1701" w:type="dxa"/>
            <w:vAlign w:val="center"/>
          </w:tcPr>
          <w:p w14:paraId="59C31C9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Wartość zadania brutto [PLN]</w:t>
            </w:r>
          </w:p>
        </w:tc>
        <w:tc>
          <w:tcPr>
            <w:tcW w:w="1842" w:type="dxa"/>
            <w:vAlign w:val="center"/>
          </w:tcPr>
          <w:p w14:paraId="2D2C7BD6" w14:textId="125A5640" w:rsidR="00393676" w:rsidRDefault="003E5A5D" w:rsidP="00393676">
            <w:pPr>
              <w:ind w:left="-70" w:right="-70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Termin</w:t>
            </w:r>
            <w:r w:rsidR="00393676" w:rsidRPr="001623A1">
              <w:rPr>
                <w:rFonts w:ascii="Arial" w:hAnsi="Arial" w:cs="Arial"/>
                <w:bCs/>
                <w:sz w:val="20"/>
                <w:szCs w:val="20"/>
              </w:rPr>
              <w:t xml:space="preserve"> wykonania robót</w:t>
            </w:r>
          </w:p>
          <w:p w14:paraId="0F853422" w14:textId="77777777" w:rsidR="003E5A5D" w:rsidRDefault="003E5A5D" w:rsidP="00393676">
            <w:pPr>
              <w:ind w:left="-70" w:right="-70"/>
              <w:jc w:val="center"/>
              <w:outlineLvl w:val="0"/>
              <w:rPr>
                <w:rFonts w:ascii="Arial" w:hAnsi="Arial" w:cs="Arial"/>
                <w:bCs/>
                <w:sz w:val="18"/>
                <w:szCs w:val="18"/>
              </w:rPr>
            </w:pPr>
            <w:r w:rsidRPr="003E5A5D">
              <w:rPr>
                <w:rFonts w:ascii="Arial" w:hAnsi="Arial" w:cs="Arial"/>
                <w:bCs/>
                <w:sz w:val="18"/>
                <w:szCs w:val="18"/>
              </w:rPr>
              <w:t xml:space="preserve">Data rozpoczęcia (umowy) </w:t>
            </w:r>
          </w:p>
          <w:p w14:paraId="1E979650" w14:textId="69E9F0BA" w:rsidR="00393676" w:rsidRPr="003E5A5D" w:rsidRDefault="003E5A5D" w:rsidP="003E5A5D">
            <w:pPr>
              <w:ind w:left="-70" w:right="-70"/>
              <w:jc w:val="center"/>
              <w:outlineLvl w:val="0"/>
              <w:rPr>
                <w:rFonts w:ascii="Arial" w:hAnsi="Arial" w:cs="Arial"/>
                <w:bCs/>
                <w:sz w:val="18"/>
                <w:szCs w:val="18"/>
              </w:rPr>
            </w:pPr>
            <w:r w:rsidRPr="003E5A5D">
              <w:rPr>
                <w:rFonts w:ascii="Arial" w:hAnsi="Arial" w:cs="Arial"/>
                <w:bCs/>
                <w:sz w:val="18"/>
                <w:szCs w:val="18"/>
              </w:rPr>
              <w:t>– data zakończenia (protokół odbioru)</w:t>
            </w:r>
          </w:p>
        </w:tc>
        <w:tc>
          <w:tcPr>
            <w:tcW w:w="2392" w:type="dxa"/>
            <w:vAlign w:val="center"/>
          </w:tcPr>
          <w:p w14:paraId="386E3F2C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Nazwa i adres Podmiotu  na rzecz którego roboty zostały wykonane</w:t>
            </w:r>
          </w:p>
        </w:tc>
      </w:tr>
      <w:tr w:rsidR="00393676" w:rsidRPr="001623A1" w14:paraId="788F6105" w14:textId="77777777" w:rsidTr="00393676">
        <w:tc>
          <w:tcPr>
            <w:tcW w:w="496" w:type="dxa"/>
            <w:tcBorders>
              <w:bottom w:val="double" w:sz="4" w:space="0" w:color="auto"/>
            </w:tcBorders>
            <w:vAlign w:val="center"/>
          </w:tcPr>
          <w:p w14:paraId="08B8CCF5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vAlign w:val="center"/>
          </w:tcPr>
          <w:p w14:paraId="349B8163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4CBF772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bottom w:val="double" w:sz="4" w:space="0" w:color="auto"/>
            </w:tcBorders>
            <w:vAlign w:val="center"/>
          </w:tcPr>
          <w:p w14:paraId="684AD1E1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392" w:type="dxa"/>
            <w:tcBorders>
              <w:bottom w:val="double" w:sz="4" w:space="0" w:color="auto"/>
            </w:tcBorders>
            <w:vAlign w:val="center"/>
          </w:tcPr>
          <w:p w14:paraId="1962A638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</w:tr>
      <w:tr w:rsidR="00393676" w:rsidRPr="001623A1" w14:paraId="6BFE68FE" w14:textId="77777777" w:rsidTr="00CC7AA6">
        <w:trPr>
          <w:trHeight w:val="794"/>
        </w:trPr>
        <w:tc>
          <w:tcPr>
            <w:tcW w:w="496" w:type="dxa"/>
            <w:tcBorders>
              <w:top w:val="double" w:sz="4" w:space="0" w:color="auto"/>
            </w:tcBorders>
          </w:tcPr>
          <w:p w14:paraId="2F8A033D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double" w:sz="4" w:space="0" w:color="auto"/>
            </w:tcBorders>
          </w:tcPr>
          <w:p w14:paraId="5CAB0FE7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8DFB78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46F4E94F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600A05E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14:paraId="71150AE4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5BA57F" w14:textId="77777777" w:rsidR="00393676" w:rsidRPr="001623A1" w:rsidRDefault="00393676" w:rsidP="00CC7AA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double" w:sz="4" w:space="0" w:color="auto"/>
            </w:tcBorders>
          </w:tcPr>
          <w:p w14:paraId="3BE8C5F0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93676" w:rsidRPr="001623A1" w14:paraId="089A3E42" w14:textId="77777777" w:rsidTr="00393676">
        <w:tc>
          <w:tcPr>
            <w:tcW w:w="496" w:type="dxa"/>
          </w:tcPr>
          <w:p w14:paraId="1A0ECC31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44BC2747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00E77FD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1DFC21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675E41F2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92" w:type="dxa"/>
          </w:tcPr>
          <w:p w14:paraId="2614D774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C7AA6" w:rsidRPr="001623A1" w14:paraId="27A03B66" w14:textId="77777777" w:rsidTr="00393676">
        <w:tc>
          <w:tcPr>
            <w:tcW w:w="496" w:type="dxa"/>
          </w:tcPr>
          <w:p w14:paraId="0D1623C8" w14:textId="77777777" w:rsidR="00CC7AA6" w:rsidRDefault="00CC7AA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0E68A24" w14:textId="77777777" w:rsidR="00CC7AA6" w:rsidRPr="001623A1" w:rsidRDefault="00CC7AA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574E89C1" w14:textId="77777777" w:rsidR="00CC7AA6" w:rsidRPr="001623A1" w:rsidRDefault="00CC7AA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7B07828F" w14:textId="77777777" w:rsidR="00CC7AA6" w:rsidRPr="001623A1" w:rsidRDefault="00CC7AA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6A2892CB" w14:textId="77777777" w:rsidR="00CC7AA6" w:rsidRPr="001623A1" w:rsidRDefault="00CC7AA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92" w:type="dxa"/>
          </w:tcPr>
          <w:p w14:paraId="319476D9" w14:textId="77777777" w:rsidR="00CC7AA6" w:rsidRPr="001623A1" w:rsidRDefault="00CC7AA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4AE5508A" w14:textId="63A41BC6" w:rsidR="00393676" w:rsidRPr="001623A1" w:rsidRDefault="00393676" w:rsidP="00A148C1">
      <w:pPr>
        <w:spacing w:after="0" w:line="240" w:lineRule="auto"/>
        <w:jc w:val="both"/>
        <w:outlineLvl w:val="0"/>
        <w:rPr>
          <w:rFonts w:ascii="Arial" w:hAnsi="Arial" w:cs="Arial"/>
          <w:bCs/>
          <w:sz w:val="20"/>
          <w:szCs w:val="20"/>
          <w:u w:val="single"/>
        </w:rPr>
      </w:pPr>
      <w:r w:rsidRPr="001623A1">
        <w:rPr>
          <w:rFonts w:ascii="Arial" w:hAnsi="Arial" w:cs="Arial"/>
          <w:bCs/>
          <w:sz w:val="20"/>
          <w:szCs w:val="20"/>
          <w:u w:val="single"/>
        </w:rPr>
        <w:t>Uwaga:</w:t>
      </w:r>
      <w:r w:rsidR="00792687">
        <w:rPr>
          <w:rFonts w:ascii="Arial" w:hAnsi="Arial" w:cs="Arial"/>
          <w:bCs/>
          <w:sz w:val="20"/>
          <w:szCs w:val="20"/>
          <w:u w:val="single"/>
        </w:rPr>
        <w:t xml:space="preserve"> </w:t>
      </w:r>
      <w:r w:rsidR="003E5A5D">
        <w:rPr>
          <w:rFonts w:ascii="Arial" w:hAnsi="Arial" w:cs="Arial"/>
          <w:bCs/>
          <w:sz w:val="20"/>
          <w:szCs w:val="20"/>
          <w:u w:val="single"/>
        </w:rPr>
        <w:t>wymienić 2 zadania o wartość co najmniej 4 mln zł w tym jedno zadanie wykonane w okresie nie dłuższym niż 2 miesiące</w:t>
      </w:r>
    </w:p>
    <w:p w14:paraId="5A4FA455" w14:textId="4D65B238" w:rsidR="00393676" w:rsidRPr="001623A1" w:rsidRDefault="00393676" w:rsidP="00A148C1">
      <w:pPr>
        <w:spacing w:after="240" w:line="240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 xml:space="preserve">Do wykazu  należy załączyć dowody określające czy roboty zostały wykonane w sposób należyty, zgodnie ze sztuką budowlaną </w:t>
      </w:r>
      <w:r w:rsidR="003E5A5D">
        <w:rPr>
          <w:rFonts w:ascii="Arial" w:hAnsi="Arial" w:cs="Arial"/>
          <w:bCs/>
          <w:sz w:val="20"/>
          <w:szCs w:val="20"/>
        </w:rPr>
        <w:t xml:space="preserve">i termin ich realizacji </w:t>
      </w:r>
      <w:r w:rsidRPr="001623A1">
        <w:rPr>
          <w:rFonts w:ascii="Arial" w:hAnsi="Arial" w:cs="Arial"/>
          <w:bCs/>
          <w:sz w:val="20"/>
          <w:szCs w:val="20"/>
        </w:rPr>
        <w:t xml:space="preserve">(poświadczenia, referencje, protokoły odbioru itp.) </w:t>
      </w:r>
    </w:p>
    <w:p w14:paraId="76E1CD3D" w14:textId="77777777" w:rsidR="005E6844" w:rsidRDefault="005E6844" w:rsidP="005E6844">
      <w:pPr>
        <w:pStyle w:val="rozdzia"/>
      </w:pPr>
    </w:p>
    <w:p w14:paraId="27AEE42C" w14:textId="16D7FBC1" w:rsidR="005E6844" w:rsidRDefault="005E6844" w:rsidP="005E6844">
      <w:pPr>
        <w:pStyle w:val="rozdzia"/>
      </w:pPr>
      <w:r>
        <w:t>UWAGA:</w:t>
      </w:r>
    </w:p>
    <w:p w14:paraId="7B742347" w14:textId="77777777" w:rsidR="005E6844" w:rsidRDefault="005E6844" w:rsidP="005E6844">
      <w:pPr>
        <w:pStyle w:val="rozdzia"/>
        <w:numPr>
          <w:ilvl w:val="0"/>
          <w:numId w:val="25"/>
        </w:numPr>
      </w:pPr>
      <w:r>
        <w:t>Zamawiający zaleca przed podpisaniem, zapisanie dokumentu w formacie .pdf</w:t>
      </w:r>
    </w:p>
    <w:p w14:paraId="317A5CF2" w14:textId="77777777" w:rsidR="005E6844" w:rsidRDefault="005E6844" w:rsidP="005E6844">
      <w:pPr>
        <w:pStyle w:val="rozdzia"/>
        <w:numPr>
          <w:ilvl w:val="0"/>
          <w:numId w:val="25"/>
        </w:numPr>
      </w:pPr>
      <w:r>
        <w:t xml:space="preserve">Dokument należy wypełnić i podpisać kwalifikowalnym podpisem elektronicznym lub podpisem zaufanym lub podpisem osobistym </w:t>
      </w:r>
    </w:p>
    <w:p w14:paraId="3E4C7705" w14:textId="77777777" w:rsidR="005E6844" w:rsidRDefault="005E6844" w:rsidP="005E6844">
      <w:pPr>
        <w:pStyle w:val="rozdzia"/>
        <w:numPr>
          <w:ilvl w:val="0"/>
          <w:numId w:val="25"/>
        </w:numPr>
      </w:pPr>
      <w:r>
        <w:rPr>
          <w:rStyle w:val="Uwydatnienie"/>
          <w:rFonts w:eastAsia="Verdana"/>
          <w:bCs/>
        </w:rPr>
        <w:t>W przypadku wykonawców wspólnie ubiegających się o udzielenie zamówienia, dokument ten/ dokumenty te składa przynajmniej jeden z wykonawców.</w:t>
      </w:r>
    </w:p>
    <w:p w14:paraId="54AEF456" w14:textId="77777777" w:rsidR="00393676" w:rsidRPr="001623A1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</w:p>
    <w:sectPr w:rsidR="00393676" w:rsidRPr="001623A1" w:rsidSect="00A148C1">
      <w:headerReference w:type="default" r:id="rId9"/>
      <w:footerReference w:type="default" r:id="rId10"/>
      <w:pgSz w:w="11907" w:h="16839" w:code="9"/>
      <w:pgMar w:top="851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85883" w14:textId="77777777" w:rsidR="00061EC7" w:rsidRDefault="00061EC7" w:rsidP="005041BA">
      <w:pPr>
        <w:spacing w:after="0" w:line="240" w:lineRule="auto"/>
      </w:pPr>
      <w:r>
        <w:separator/>
      </w:r>
    </w:p>
  </w:endnote>
  <w:endnote w:type="continuationSeparator" w:id="0">
    <w:p w14:paraId="786F7E63" w14:textId="77777777" w:rsidR="00061EC7" w:rsidRDefault="00061EC7" w:rsidP="00504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8505985"/>
      <w:docPartObj>
        <w:docPartGallery w:val="Page Numbers (Bottom of Page)"/>
        <w:docPartUnique/>
      </w:docPartObj>
    </w:sdtPr>
    <w:sdtContent>
      <w:p w14:paraId="1EF3AF76" w14:textId="77777777" w:rsidR="009C6EEC" w:rsidRDefault="00D9165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666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59F01B6" w14:textId="77777777" w:rsidR="009C6EEC" w:rsidRDefault="009C6E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267CD" w14:textId="77777777" w:rsidR="00061EC7" w:rsidRDefault="00061EC7" w:rsidP="005041BA">
      <w:pPr>
        <w:spacing w:after="0" w:line="240" w:lineRule="auto"/>
      </w:pPr>
    </w:p>
  </w:footnote>
  <w:footnote w:type="continuationSeparator" w:id="0">
    <w:p w14:paraId="2ABD3612" w14:textId="77777777" w:rsidR="00061EC7" w:rsidRDefault="00061EC7" w:rsidP="00504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9"/>
    </w:tblGrid>
    <w:tr w:rsidR="009C6EEC" w:rsidRPr="003212E7" w14:paraId="63313D17" w14:textId="77777777" w:rsidTr="007535BE">
      <w:tc>
        <w:tcPr>
          <w:tcW w:w="1016" w:type="pct"/>
          <w:tcMar>
            <w:left w:w="0" w:type="dxa"/>
            <w:right w:w="0" w:type="dxa"/>
          </w:tcMar>
        </w:tcPr>
        <w:p w14:paraId="001AAD1A" w14:textId="21BB9EBB" w:rsidR="009C6EEC" w:rsidRPr="003212E7" w:rsidRDefault="009C6EEC" w:rsidP="00B43A92">
          <w:pPr>
            <w:spacing w:line="240" w:lineRule="auto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14:paraId="1A6F6363" w14:textId="194AD92F" w:rsidR="009C6EEC" w:rsidRPr="003212E7" w:rsidRDefault="009C6EEC" w:rsidP="00B43A92">
          <w:pPr>
            <w:spacing w:line="240" w:lineRule="auto"/>
            <w:ind w:left="48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3E44957F" w14:textId="7BF1B725" w:rsidR="009C6EEC" w:rsidRPr="003212E7" w:rsidRDefault="009C6EEC" w:rsidP="00B43A92">
          <w:pPr>
            <w:spacing w:line="240" w:lineRule="auto"/>
            <w:ind w:left="-1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68280ABF" w14:textId="2DF4A6F6" w:rsidR="009C6EEC" w:rsidRPr="003212E7" w:rsidRDefault="009C6EEC" w:rsidP="00B43A92">
          <w:pPr>
            <w:spacing w:line="240" w:lineRule="auto"/>
            <w:ind w:right="-1"/>
            <w:jc w:val="right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</w:tr>
  </w:tbl>
  <w:p w14:paraId="73019749" w14:textId="77777777" w:rsidR="009C6EEC" w:rsidRDefault="009C6E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191404E"/>
    <w:multiLevelType w:val="hybridMultilevel"/>
    <w:tmpl w:val="89A64C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C1D5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7D7069"/>
    <w:multiLevelType w:val="hybridMultilevel"/>
    <w:tmpl w:val="C72C9DAE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 w15:restartNumberingAfterBreak="0">
    <w:nsid w:val="26B23C9A"/>
    <w:multiLevelType w:val="hybridMultilevel"/>
    <w:tmpl w:val="B4BC24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3D57A4"/>
    <w:multiLevelType w:val="hybridMultilevel"/>
    <w:tmpl w:val="F15E5396"/>
    <w:lvl w:ilvl="0" w:tplc="53FC5E2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3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5B94966"/>
    <w:multiLevelType w:val="hybridMultilevel"/>
    <w:tmpl w:val="2E54C24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760DF0"/>
    <w:multiLevelType w:val="hybridMultilevel"/>
    <w:tmpl w:val="E8129524"/>
    <w:lvl w:ilvl="0" w:tplc="FFFFFFFF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4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15924"/>
    <w:multiLevelType w:val="hybridMultilevel"/>
    <w:tmpl w:val="FCCA60FC"/>
    <w:lvl w:ilvl="0" w:tplc="5DB20D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D2DBA"/>
    <w:multiLevelType w:val="hybridMultilevel"/>
    <w:tmpl w:val="FEA463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353900"/>
    <w:multiLevelType w:val="hybridMultilevel"/>
    <w:tmpl w:val="F274DF84"/>
    <w:lvl w:ilvl="0" w:tplc="24A2E6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62423954"/>
    <w:multiLevelType w:val="hybridMultilevel"/>
    <w:tmpl w:val="3A8C7488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8F568B"/>
    <w:multiLevelType w:val="hybridMultilevel"/>
    <w:tmpl w:val="C188350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63762"/>
    <w:multiLevelType w:val="hybridMultilevel"/>
    <w:tmpl w:val="ADB48436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6E0B4E"/>
    <w:multiLevelType w:val="hybridMultilevel"/>
    <w:tmpl w:val="C742AC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037F71"/>
    <w:multiLevelType w:val="hybridMultilevel"/>
    <w:tmpl w:val="C2024B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21920478">
    <w:abstractNumId w:val="20"/>
  </w:num>
  <w:num w:numId="2" w16cid:durableId="341858972">
    <w:abstractNumId w:val="14"/>
  </w:num>
  <w:num w:numId="3" w16cid:durableId="1299646141">
    <w:abstractNumId w:val="7"/>
  </w:num>
  <w:num w:numId="4" w16cid:durableId="772359887">
    <w:abstractNumId w:val="11"/>
  </w:num>
  <w:num w:numId="5" w16cid:durableId="1458983233">
    <w:abstractNumId w:val="15"/>
  </w:num>
  <w:num w:numId="6" w16cid:durableId="6443599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137006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5277365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58785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5102538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48582939">
    <w:abstractNumId w:val="8"/>
  </w:num>
  <w:num w:numId="12" w16cid:durableId="166882674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393760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337491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1745509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65689669">
    <w:abstractNumId w:val="0"/>
  </w:num>
  <w:num w:numId="17" w16cid:durableId="2131362916">
    <w:abstractNumId w:val="17"/>
  </w:num>
  <w:num w:numId="18" w16cid:durableId="1459955759">
    <w:abstractNumId w:val="2"/>
  </w:num>
  <w:num w:numId="19" w16cid:durableId="1518539829">
    <w:abstractNumId w:val="9"/>
  </w:num>
  <w:num w:numId="20" w16cid:durableId="1127775004">
    <w:abstractNumId w:val="1"/>
  </w:num>
  <w:num w:numId="21" w16cid:durableId="1175418314">
    <w:abstractNumId w:val="3"/>
  </w:num>
  <w:num w:numId="22" w16cid:durableId="1285623845">
    <w:abstractNumId w:val="4"/>
  </w:num>
  <w:num w:numId="23" w16cid:durableId="515733055">
    <w:abstractNumId w:val="10"/>
  </w:num>
  <w:num w:numId="24" w16cid:durableId="1451629430">
    <w:abstractNumId w:val="5"/>
  </w:num>
  <w:num w:numId="25" w16cid:durableId="18165317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62E"/>
    <w:rsid w:val="00014BB4"/>
    <w:rsid w:val="0002029B"/>
    <w:rsid w:val="0004701C"/>
    <w:rsid w:val="00051DFA"/>
    <w:rsid w:val="00057F3D"/>
    <w:rsid w:val="00061EC7"/>
    <w:rsid w:val="000625E1"/>
    <w:rsid w:val="00064ACB"/>
    <w:rsid w:val="00082786"/>
    <w:rsid w:val="000B6093"/>
    <w:rsid w:val="000B7F3A"/>
    <w:rsid w:val="000C7AC8"/>
    <w:rsid w:val="000E454C"/>
    <w:rsid w:val="000E4E0A"/>
    <w:rsid w:val="0010033E"/>
    <w:rsid w:val="001145D1"/>
    <w:rsid w:val="001346E0"/>
    <w:rsid w:val="00135EC4"/>
    <w:rsid w:val="00140EBA"/>
    <w:rsid w:val="001623A1"/>
    <w:rsid w:val="00166EAA"/>
    <w:rsid w:val="001675ED"/>
    <w:rsid w:val="00172D27"/>
    <w:rsid w:val="00191DD5"/>
    <w:rsid w:val="0019782D"/>
    <w:rsid w:val="001A034D"/>
    <w:rsid w:val="001A152F"/>
    <w:rsid w:val="001A4992"/>
    <w:rsid w:val="001B057D"/>
    <w:rsid w:val="001B2923"/>
    <w:rsid w:val="001B6E59"/>
    <w:rsid w:val="001E076C"/>
    <w:rsid w:val="0020450D"/>
    <w:rsid w:val="00206FE7"/>
    <w:rsid w:val="00212625"/>
    <w:rsid w:val="00267475"/>
    <w:rsid w:val="002717D8"/>
    <w:rsid w:val="00275016"/>
    <w:rsid w:val="00275268"/>
    <w:rsid w:val="002754A8"/>
    <w:rsid w:val="00280D0B"/>
    <w:rsid w:val="00286D2D"/>
    <w:rsid w:val="002B29BD"/>
    <w:rsid w:val="002B39F1"/>
    <w:rsid w:val="002E3DED"/>
    <w:rsid w:val="00301FB0"/>
    <w:rsid w:val="003212E7"/>
    <w:rsid w:val="003262C1"/>
    <w:rsid w:val="0032753B"/>
    <w:rsid w:val="003441D5"/>
    <w:rsid w:val="00350DDA"/>
    <w:rsid w:val="00355768"/>
    <w:rsid w:val="0035719E"/>
    <w:rsid w:val="00360915"/>
    <w:rsid w:val="00363596"/>
    <w:rsid w:val="003720DF"/>
    <w:rsid w:val="003904F8"/>
    <w:rsid w:val="00393676"/>
    <w:rsid w:val="003B1A99"/>
    <w:rsid w:val="003C1342"/>
    <w:rsid w:val="003C1BDF"/>
    <w:rsid w:val="003C485D"/>
    <w:rsid w:val="003E5A5D"/>
    <w:rsid w:val="00405914"/>
    <w:rsid w:val="004402EF"/>
    <w:rsid w:val="00460DBC"/>
    <w:rsid w:val="004676E2"/>
    <w:rsid w:val="00484D66"/>
    <w:rsid w:val="004948D6"/>
    <w:rsid w:val="004A6D05"/>
    <w:rsid w:val="004A7A1A"/>
    <w:rsid w:val="004B2D63"/>
    <w:rsid w:val="004C1FA0"/>
    <w:rsid w:val="004C432E"/>
    <w:rsid w:val="004D0864"/>
    <w:rsid w:val="004D3D19"/>
    <w:rsid w:val="004D666D"/>
    <w:rsid w:val="004E278B"/>
    <w:rsid w:val="004E32BF"/>
    <w:rsid w:val="004E4BB7"/>
    <w:rsid w:val="0050010B"/>
    <w:rsid w:val="005041BA"/>
    <w:rsid w:val="00530DB3"/>
    <w:rsid w:val="005317A9"/>
    <w:rsid w:val="00532742"/>
    <w:rsid w:val="00537791"/>
    <w:rsid w:val="005515FB"/>
    <w:rsid w:val="005569BA"/>
    <w:rsid w:val="0055780E"/>
    <w:rsid w:val="005623FE"/>
    <w:rsid w:val="00574A31"/>
    <w:rsid w:val="005753E1"/>
    <w:rsid w:val="00581CE7"/>
    <w:rsid w:val="00582D22"/>
    <w:rsid w:val="00594266"/>
    <w:rsid w:val="005A214C"/>
    <w:rsid w:val="005B001B"/>
    <w:rsid w:val="005C71A4"/>
    <w:rsid w:val="005D76DA"/>
    <w:rsid w:val="005E6844"/>
    <w:rsid w:val="005F28AB"/>
    <w:rsid w:val="00600074"/>
    <w:rsid w:val="006005A9"/>
    <w:rsid w:val="00605254"/>
    <w:rsid w:val="0061586D"/>
    <w:rsid w:val="00617090"/>
    <w:rsid w:val="00624A5B"/>
    <w:rsid w:val="00625F5A"/>
    <w:rsid w:val="00627B7E"/>
    <w:rsid w:val="00630F23"/>
    <w:rsid w:val="00664440"/>
    <w:rsid w:val="0066779F"/>
    <w:rsid w:val="00685F4E"/>
    <w:rsid w:val="00697C40"/>
    <w:rsid w:val="006B10FA"/>
    <w:rsid w:val="006B5831"/>
    <w:rsid w:val="006E75C3"/>
    <w:rsid w:val="006F46E3"/>
    <w:rsid w:val="006F748B"/>
    <w:rsid w:val="007035FC"/>
    <w:rsid w:val="00703766"/>
    <w:rsid w:val="00707FB0"/>
    <w:rsid w:val="007158FD"/>
    <w:rsid w:val="0072628A"/>
    <w:rsid w:val="00737BAB"/>
    <w:rsid w:val="007535BE"/>
    <w:rsid w:val="00753EDA"/>
    <w:rsid w:val="00763349"/>
    <w:rsid w:val="007673CB"/>
    <w:rsid w:val="00773DD2"/>
    <w:rsid w:val="00775A36"/>
    <w:rsid w:val="007778D5"/>
    <w:rsid w:val="007908C7"/>
    <w:rsid w:val="00792687"/>
    <w:rsid w:val="00795053"/>
    <w:rsid w:val="007C13BC"/>
    <w:rsid w:val="007C2421"/>
    <w:rsid w:val="007D562E"/>
    <w:rsid w:val="007E1CF0"/>
    <w:rsid w:val="008227A3"/>
    <w:rsid w:val="00824408"/>
    <w:rsid w:val="008246E9"/>
    <w:rsid w:val="008304EA"/>
    <w:rsid w:val="008305F4"/>
    <w:rsid w:val="0083753F"/>
    <w:rsid w:val="00845206"/>
    <w:rsid w:val="00850E35"/>
    <w:rsid w:val="0086697E"/>
    <w:rsid w:val="00880722"/>
    <w:rsid w:val="0088496A"/>
    <w:rsid w:val="008A2F8A"/>
    <w:rsid w:val="008A60F0"/>
    <w:rsid w:val="008C6E96"/>
    <w:rsid w:val="008E12BC"/>
    <w:rsid w:val="008E27F8"/>
    <w:rsid w:val="00904283"/>
    <w:rsid w:val="009108F5"/>
    <w:rsid w:val="009474EB"/>
    <w:rsid w:val="009A5707"/>
    <w:rsid w:val="009B167C"/>
    <w:rsid w:val="009B3D79"/>
    <w:rsid w:val="009C2A70"/>
    <w:rsid w:val="009C5CF7"/>
    <w:rsid w:val="009C6435"/>
    <w:rsid w:val="009C6EEC"/>
    <w:rsid w:val="009D4413"/>
    <w:rsid w:val="009E2CA0"/>
    <w:rsid w:val="009F1DA3"/>
    <w:rsid w:val="009F245F"/>
    <w:rsid w:val="009F4E65"/>
    <w:rsid w:val="00A148C1"/>
    <w:rsid w:val="00A370F3"/>
    <w:rsid w:val="00A43319"/>
    <w:rsid w:val="00A73670"/>
    <w:rsid w:val="00A86B73"/>
    <w:rsid w:val="00AB2421"/>
    <w:rsid w:val="00AE11F2"/>
    <w:rsid w:val="00AE4ACD"/>
    <w:rsid w:val="00AE6677"/>
    <w:rsid w:val="00AE7A6A"/>
    <w:rsid w:val="00AF3E60"/>
    <w:rsid w:val="00AF3EF5"/>
    <w:rsid w:val="00B04269"/>
    <w:rsid w:val="00B2018C"/>
    <w:rsid w:val="00B33762"/>
    <w:rsid w:val="00B37067"/>
    <w:rsid w:val="00B43488"/>
    <w:rsid w:val="00B43A92"/>
    <w:rsid w:val="00B511AD"/>
    <w:rsid w:val="00B73DB2"/>
    <w:rsid w:val="00B85C99"/>
    <w:rsid w:val="00B918C6"/>
    <w:rsid w:val="00BB6A84"/>
    <w:rsid w:val="00BC1E6D"/>
    <w:rsid w:val="00BD6A7C"/>
    <w:rsid w:val="00BE420B"/>
    <w:rsid w:val="00BF3F41"/>
    <w:rsid w:val="00C0348A"/>
    <w:rsid w:val="00C05058"/>
    <w:rsid w:val="00C13B8B"/>
    <w:rsid w:val="00C276ED"/>
    <w:rsid w:val="00C27A93"/>
    <w:rsid w:val="00C541AC"/>
    <w:rsid w:val="00C5580F"/>
    <w:rsid w:val="00C56DE4"/>
    <w:rsid w:val="00C863A2"/>
    <w:rsid w:val="00C9501A"/>
    <w:rsid w:val="00CA4666"/>
    <w:rsid w:val="00CA5F9D"/>
    <w:rsid w:val="00CC7AA6"/>
    <w:rsid w:val="00CF7BBA"/>
    <w:rsid w:val="00D2553B"/>
    <w:rsid w:val="00D40CD2"/>
    <w:rsid w:val="00D430FD"/>
    <w:rsid w:val="00D504BF"/>
    <w:rsid w:val="00D53FD6"/>
    <w:rsid w:val="00D61738"/>
    <w:rsid w:val="00D741F5"/>
    <w:rsid w:val="00D8515D"/>
    <w:rsid w:val="00D8596C"/>
    <w:rsid w:val="00D8749A"/>
    <w:rsid w:val="00D91651"/>
    <w:rsid w:val="00DA7409"/>
    <w:rsid w:val="00DB366A"/>
    <w:rsid w:val="00DC48B7"/>
    <w:rsid w:val="00DD1E99"/>
    <w:rsid w:val="00DE0939"/>
    <w:rsid w:val="00DE4C91"/>
    <w:rsid w:val="00DF2FBB"/>
    <w:rsid w:val="00DF36DF"/>
    <w:rsid w:val="00DF5E1C"/>
    <w:rsid w:val="00E167FA"/>
    <w:rsid w:val="00E16DAD"/>
    <w:rsid w:val="00E17E42"/>
    <w:rsid w:val="00E3102F"/>
    <w:rsid w:val="00E41432"/>
    <w:rsid w:val="00E50E5C"/>
    <w:rsid w:val="00E51F46"/>
    <w:rsid w:val="00E57538"/>
    <w:rsid w:val="00E70740"/>
    <w:rsid w:val="00E70846"/>
    <w:rsid w:val="00E82B95"/>
    <w:rsid w:val="00E93A28"/>
    <w:rsid w:val="00E95999"/>
    <w:rsid w:val="00EA1F1F"/>
    <w:rsid w:val="00EB1CED"/>
    <w:rsid w:val="00EC0E07"/>
    <w:rsid w:val="00ED38A6"/>
    <w:rsid w:val="00F010D8"/>
    <w:rsid w:val="00F05A6F"/>
    <w:rsid w:val="00F07142"/>
    <w:rsid w:val="00F25B40"/>
    <w:rsid w:val="00F45475"/>
    <w:rsid w:val="00F619AD"/>
    <w:rsid w:val="00F61CBF"/>
    <w:rsid w:val="00F621E3"/>
    <w:rsid w:val="00F640C0"/>
    <w:rsid w:val="00F64649"/>
    <w:rsid w:val="00F747EA"/>
    <w:rsid w:val="00F9490B"/>
    <w:rsid w:val="00F978C2"/>
    <w:rsid w:val="00FB6001"/>
    <w:rsid w:val="00FC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AA1C6"/>
  <w15:docId w15:val="{1FB08EFA-0F22-4332-9545-DA4FB8F7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F3D"/>
  </w:style>
  <w:style w:type="paragraph" w:styleId="Nagwek1">
    <w:name w:val="heading 1"/>
    <w:basedOn w:val="Normalny"/>
    <w:next w:val="Normalny"/>
    <w:link w:val="Nagwek1Znak"/>
    <w:qFormat/>
    <w:rsid w:val="007535B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535B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35B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39367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39367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535BE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3676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535B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35B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7535B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535BE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9367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9367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7535B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367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7535BE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0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9782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535BE"/>
  </w:style>
  <w:style w:type="character" w:customStyle="1" w:styleId="summary-span-value">
    <w:name w:val="summary-span-value"/>
    <w:basedOn w:val="Domylnaczcionkaakapitu"/>
    <w:rsid w:val="00C276ED"/>
  </w:style>
  <w:style w:type="paragraph" w:styleId="Tekstprzypisudolnego">
    <w:name w:val="footnote text"/>
    <w:basedOn w:val="Normalny"/>
    <w:link w:val="TekstprzypisudolnegoZnak"/>
    <w:unhideWhenUsed/>
    <w:rsid w:val="00504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041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5041BA"/>
    <w:rPr>
      <w:vertAlign w:val="superscript"/>
    </w:rPr>
  </w:style>
  <w:style w:type="paragraph" w:styleId="Nagwek">
    <w:name w:val="header"/>
    <w:basedOn w:val="Normalny"/>
    <w:link w:val="NagwekZnak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43A92"/>
  </w:style>
  <w:style w:type="paragraph" w:styleId="Stopka">
    <w:name w:val="footer"/>
    <w:basedOn w:val="Normalny"/>
    <w:link w:val="StopkaZnak"/>
    <w:uiPriority w:val="99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3A92"/>
  </w:style>
  <w:style w:type="paragraph" w:customStyle="1" w:styleId="Standard">
    <w:name w:val="Standard"/>
    <w:qFormat/>
    <w:rsid w:val="007535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nhideWhenUsed/>
    <w:rsid w:val="007535B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753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535B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535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aliases w:val=" Znak"/>
    <w:basedOn w:val="Normalny"/>
    <w:link w:val="TekstpodstawowyZnak"/>
    <w:unhideWhenUsed/>
    <w:rsid w:val="007535B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7535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535B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7535BE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styleId="Numerstrony">
    <w:name w:val="page number"/>
    <w:basedOn w:val="Domylnaczcionkaakapitu"/>
    <w:rsid w:val="007535BE"/>
  </w:style>
  <w:style w:type="paragraph" w:customStyle="1" w:styleId="WW-Tekstpodstawowy2">
    <w:name w:val="WW-Tekst podstawowy 2"/>
    <w:basedOn w:val="Normalny"/>
    <w:rsid w:val="007535BE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sz w:val="28"/>
      <w:szCs w:val="20"/>
    </w:rPr>
  </w:style>
  <w:style w:type="paragraph" w:customStyle="1" w:styleId="WW-Tekstpodstawowy3">
    <w:name w:val="WW-Tekst podstawowy 3"/>
    <w:basedOn w:val="Normalny"/>
    <w:rsid w:val="007535B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32"/>
      <w:szCs w:val="20"/>
    </w:rPr>
  </w:style>
  <w:style w:type="paragraph" w:customStyle="1" w:styleId="ust">
    <w:name w:val="ust"/>
    <w:rsid w:val="007535B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7535BE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m">
    <w:name w:val="tm"/>
    <w:basedOn w:val="Normalny"/>
    <w:rsid w:val="007535BE"/>
    <w:pPr>
      <w:suppressAutoHyphens/>
      <w:spacing w:after="0" w:line="240" w:lineRule="auto"/>
      <w:ind w:left="480" w:hanging="4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egenda">
    <w:name w:val="caption"/>
    <w:basedOn w:val="Normalny"/>
    <w:next w:val="Normalny"/>
    <w:qFormat/>
    <w:rsid w:val="007535BE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7535BE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7535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535B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rsid w:val="007535BE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character" w:styleId="Pogrubienie">
    <w:name w:val="Strong"/>
    <w:basedOn w:val="Domylnaczcionkaakapitu"/>
    <w:uiPriority w:val="22"/>
    <w:qFormat/>
    <w:rsid w:val="007535BE"/>
    <w:rPr>
      <w:b/>
      <w:bCs/>
    </w:rPr>
  </w:style>
  <w:style w:type="character" w:styleId="Uwydatnienie">
    <w:name w:val="Emphasis"/>
    <w:basedOn w:val="Domylnaczcionkaakapitu"/>
    <w:qFormat/>
    <w:rsid w:val="007535BE"/>
    <w:rPr>
      <w:i/>
      <w:iCs/>
    </w:rPr>
  </w:style>
  <w:style w:type="paragraph" w:styleId="NormalnyWeb">
    <w:name w:val="Normal (Web)"/>
    <w:basedOn w:val="Normalny"/>
    <w:unhideWhenUsed/>
    <w:rsid w:val="0082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93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936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93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393676"/>
  </w:style>
  <w:style w:type="character" w:customStyle="1" w:styleId="li-px">
    <w:name w:val="li-px"/>
    <w:basedOn w:val="Domylnaczcionkaakapitu"/>
    <w:rsid w:val="00393676"/>
  </w:style>
  <w:style w:type="paragraph" w:styleId="Podtytu">
    <w:name w:val="Subtitle"/>
    <w:basedOn w:val="Normalny"/>
    <w:next w:val="Normalny"/>
    <w:link w:val="PodtytuZnak"/>
    <w:uiPriority w:val="11"/>
    <w:qFormat/>
    <w:rsid w:val="0039367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93676"/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9367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936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ytu0">
    <w:name w:val="Tytu?"/>
    <w:basedOn w:val="Normalny"/>
    <w:rsid w:val="003936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dresnakopercie">
    <w:name w:val="envelope address"/>
    <w:basedOn w:val="Normalny"/>
    <w:rsid w:val="0039367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ahoma" w:eastAsia="Times New Roman" w:hAnsi="Tahoma" w:cs="Arial"/>
      <w:b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39367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9367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393676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393676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393676"/>
    <w:pPr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0"/>
      <w:lang w:eastAsia="ar-SA"/>
    </w:rPr>
  </w:style>
  <w:style w:type="character" w:customStyle="1" w:styleId="alb">
    <w:name w:val="a_lb"/>
    <w:basedOn w:val="Domylnaczcionkaakapitu"/>
    <w:rsid w:val="0039367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36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367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845206"/>
    <w:pPr>
      <w:spacing w:after="0" w:line="240" w:lineRule="auto"/>
      <w:ind w:left="720" w:right="-142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5206"/>
    <w:rPr>
      <w:sz w:val="16"/>
      <w:szCs w:val="16"/>
    </w:rPr>
  </w:style>
  <w:style w:type="paragraph" w:customStyle="1" w:styleId="rozdzia">
    <w:name w:val="rozdział"/>
    <w:basedOn w:val="Normalny"/>
    <w:autoRedefine/>
    <w:rsid w:val="005E6844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2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7E77E-5EF9-418E-97F1-AD06217C1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Włodarczyk</dc:creator>
  <cp:lastModifiedBy>Paweł Pękala</cp:lastModifiedBy>
  <cp:revision>15</cp:revision>
  <cp:lastPrinted>2021-05-19T10:55:00Z</cp:lastPrinted>
  <dcterms:created xsi:type="dcterms:W3CDTF">2021-05-07T12:40:00Z</dcterms:created>
  <dcterms:modified xsi:type="dcterms:W3CDTF">2026-01-23T10:14:00Z</dcterms:modified>
</cp:coreProperties>
</file>